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A5E" w:rsidRPr="00991A5E" w:rsidRDefault="001E096A" w:rsidP="00991A5E">
      <w:pPr>
        <w:pStyle w:val="Title"/>
        <w:bidi/>
        <w:rPr>
          <w:rFonts w:asciiTheme="majorBidi" w:hAnsiTheme="majorBidi"/>
          <w:b/>
          <w:bCs/>
          <w:color w:val="FF0000"/>
          <w:rtl/>
          <w:lang w:bidi="ar-JO"/>
        </w:rPr>
      </w:pPr>
      <w:r w:rsidRPr="00991A5E">
        <w:rPr>
          <w:rFonts w:asciiTheme="majorBidi" w:hAnsiTheme="majorBidi"/>
          <w:b/>
          <w:bCs/>
          <w:color w:val="FF0000"/>
          <w:rtl/>
        </w:rPr>
        <w:t>ورقة</w:t>
      </w:r>
      <w:r w:rsidRPr="00991A5E">
        <w:rPr>
          <w:rFonts w:asciiTheme="majorBidi" w:hAnsiTheme="majorBidi"/>
          <w:b/>
          <w:bCs/>
          <w:color w:val="FF0000"/>
        </w:rPr>
        <w:t xml:space="preserve"> </w:t>
      </w:r>
      <w:r w:rsidRPr="00991A5E">
        <w:rPr>
          <w:rFonts w:asciiTheme="majorBidi" w:hAnsiTheme="majorBidi"/>
          <w:b/>
          <w:bCs/>
          <w:color w:val="FF0000"/>
          <w:rtl/>
        </w:rPr>
        <w:t>عمل</w:t>
      </w:r>
      <w:r w:rsidRPr="00991A5E">
        <w:rPr>
          <w:rFonts w:asciiTheme="majorBidi" w:hAnsiTheme="majorBidi"/>
          <w:b/>
          <w:bCs/>
          <w:color w:val="FF0000"/>
        </w:rPr>
        <w:t xml:space="preserve"> </w:t>
      </w:r>
      <w:r w:rsidRPr="00991A5E">
        <w:rPr>
          <w:rFonts w:asciiTheme="majorBidi" w:hAnsiTheme="majorBidi"/>
          <w:b/>
          <w:bCs/>
          <w:color w:val="FF0000"/>
        </w:rPr>
        <w:t xml:space="preserve"> Vocabulary Bank: Things</w:t>
      </w:r>
      <w:r w:rsidR="00991A5E">
        <w:rPr>
          <w:rFonts w:asciiTheme="majorBidi" w:hAnsiTheme="majorBidi"/>
          <w:b/>
          <w:bCs/>
          <w:color w:val="FF0000"/>
        </w:rPr>
        <w:t xml:space="preserve"> </w:t>
      </w:r>
    </w:p>
    <w:p w:rsidR="00754672" w:rsidRDefault="001E096A" w:rsidP="00991A5E">
      <w:pPr>
        <w:pStyle w:val="ListParagraph"/>
        <w:numPr>
          <w:ilvl w:val="0"/>
          <w:numId w:val="11"/>
        </w:numPr>
      </w:pPr>
      <w:r w:rsidRPr="00991A5E">
        <w:rPr>
          <w:rFonts w:asciiTheme="majorBidi" w:hAnsiTheme="majorBidi" w:cstheme="majorBidi"/>
          <w:b/>
          <w:bCs/>
          <w:sz w:val="28"/>
          <w:szCs w:val="28"/>
        </w:rPr>
        <w:t>Match the words with the correct photo number from the page</w:t>
      </w:r>
      <w: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754672">
        <w:tc>
          <w:tcPr>
            <w:tcW w:w="4320" w:type="dxa"/>
          </w:tcPr>
          <w:p w:rsidR="00754672" w:rsidRPr="00991A5E" w:rsidRDefault="001E096A" w:rsidP="00991A5E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  <w:rtl/>
              </w:rPr>
              <w:t>الكلمة</w:t>
            </w:r>
            <w:r w:rsidRPr="00991A5E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 xml:space="preserve"> (Word)</w:t>
            </w:r>
          </w:p>
        </w:tc>
        <w:tc>
          <w:tcPr>
            <w:tcW w:w="4320" w:type="dxa"/>
          </w:tcPr>
          <w:p w:rsidR="00754672" w:rsidRPr="00991A5E" w:rsidRDefault="001E096A" w:rsidP="00991A5E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  <w:rtl/>
              </w:rPr>
              <w:t>رقم</w:t>
            </w:r>
            <w:r w:rsidRPr="00991A5E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 xml:space="preserve"> </w:t>
            </w:r>
            <w:r w:rsidRPr="00991A5E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  <w:rtl/>
              </w:rPr>
              <w:t>الصورة</w:t>
            </w:r>
            <w:r w:rsidRPr="00991A5E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 xml:space="preserve"> (Photo Number)</w:t>
            </w:r>
          </w:p>
        </w:tc>
      </w:tr>
      <w:tr w:rsidR="00754672"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a coin</w:t>
            </w:r>
          </w:p>
        </w:tc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1</w:t>
            </w:r>
          </w:p>
        </w:tc>
      </w:tr>
      <w:tr w:rsidR="00754672"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a file / a binder</w:t>
            </w:r>
          </w:p>
        </w:tc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2</w:t>
            </w:r>
          </w:p>
        </w:tc>
      </w:tr>
      <w:tr w:rsidR="00754672"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a laptop</w:t>
            </w:r>
          </w:p>
        </w:tc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3</w:t>
            </w:r>
          </w:p>
        </w:tc>
      </w:tr>
      <w:tr w:rsidR="00754672"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glasses</w:t>
            </w:r>
          </w:p>
        </w:tc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4</w:t>
            </w:r>
          </w:p>
        </w:tc>
      </w:tr>
      <w:tr w:rsidR="00754672"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a calendar</w:t>
            </w:r>
          </w:p>
        </w:tc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5</w:t>
            </w:r>
          </w:p>
        </w:tc>
      </w:tr>
      <w:tr w:rsidR="00754672"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a wallet</w:t>
            </w:r>
          </w:p>
        </w:tc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6</w:t>
            </w:r>
          </w:p>
        </w:tc>
      </w:tr>
      <w:tr w:rsidR="00754672"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a tissue</w:t>
            </w:r>
          </w:p>
        </w:tc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7</w:t>
            </w:r>
          </w:p>
        </w:tc>
      </w:tr>
      <w:tr w:rsidR="00754672"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a photo</w:t>
            </w:r>
          </w:p>
        </w:tc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8</w:t>
            </w:r>
          </w:p>
        </w:tc>
      </w:tr>
      <w:tr w:rsidR="00754672"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a charger</w:t>
            </w:r>
          </w:p>
        </w:tc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9</w:t>
            </w:r>
          </w:p>
        </w:tc>
      </w:tr>
      <w:tr w:rsidR="00754672"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an</w:t>
            </w: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 xml:space="preserve"> umbrella</w:t>
            </w:r>
          </w:p>
        </w:tc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10</w:t>
            </w:r>
          </w:p>
        </w:tc>
      </w:tr>
      <w:tr w:rsidR="00754672"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a key</w:t>
            </w:r>
          </w:p>
        </w:tc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11</w:t>
            </w:r>
          </w:p>
        </w:tc>
      </w:tr>
      <w:tr w:rsidR="00754672"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a (cell) phone</w:t>
            </w:r>
          </w:p>
        </w:tc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12</w:t>
            </w:r>
          </w:p>
        </w:tc>
      </w:tr>
      <w:tr w:rsidR="00754672"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an ID card</w:t>
            </w:r>
          </w:p>
        </w:tc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13</w:t>
            </w:r>
          </w:p>
        </w:tc>
      </w:tr>
      <w:tr w:rsidR="00754672"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a newspaper</w:t>
            </w:r>
          </w:p>
        </w:tc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14</w:t>
            </w:r>
          </w:p>
        </w:tc>
      </w:tr>
      <w:tr w:rsidR="00754672"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a bag</w:t>
            </w:r>
          </w:p>
        </w:tc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15</w:t>
            </w:r>
          </w:p>
        </w:tc>
      </w:tr>
      <w:tr w:rsidR="00754672"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a pencil</w:t>
            </w:r>
          </w:p>
        </w:tc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16</w:t>
            </w:r>
          </w:p>
        </w:tc>
      </w:tr>
      <w:tr w:rsidR="00754672"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a magazine</w:t>
            </w:r>
          </w:p>
        </w:tc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17</w:t>
            </w:r>
          </w:p>
        </w:tc>
      </w:tr>
      <w:tr w:rsidR="00754672"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a watch</w:t>
            </w:r>
          </w:p>
        </w:tc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18</w:t>
            </w:r>
          </w:p>
        </w:tc>
      </w:tr>
      <w:tr w:rsidR="00754672"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scissors</w:t>
            </w:r>
          </w:p>
        </w:tc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19</w:t>
            </w:r>
          </w:p>
        </w:tc>
      </w:tr>
      <w:tr w:rsidR="00754672"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a piece of paper</w:t>
            </w:r>
          </w:p>
        </w:tc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20</w:t>
            </w:r>
          </w:p>
        </w:tc>
      </w:tr>
      <w:tr w:rsidR="00754672"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a credit card</w:t>
            </w:r>
          </w:p>
        </w:tc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21</w:t>
            </w:r>
          </w:p>
        </w:tc>
      </w:tr>
      <w:tr w:rsidR="00754672"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headphones</w:t>
            </w:r>
          </w:p>
        </w:tc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22</w:t>
            </w:r>
          </w:p>
        </w:tc>
      </w:tr>
      <w:tr w:rsidR="00754672"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a dictionary</w:t>
            </w:r>
          </w:p>
        </w:tc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23</w:t>
            </w:r>
          </w:p>
        </w:tc>
      </w:tr>
      <w:tr w:rsidR="00754672"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a change purse</w:t>
            </w:r>
          </w:p>
        </w:tc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24</w:t>
            </w:r>
          </w:p>
        </w:tc>
      </w:tr>
      <w:tr w:rsidR="00754672"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a tablet</w:t>
            </w:r>
          </w:p>
        </w:tc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25</w:t>
            </w:r>
          </w:p>
        </w:tc>
      </w:tr>
      <w:tr w:rsidR="00754672"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a pen</w:t>
            </w:r>
          </w:p>
        </w:tc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26</w:t>
            </w:r>
          </w:p>
        </w:tc>
      </w:tr>
      <w:tr w:rsidR="00754672"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 xml:space="preserve">a </w:t>
            </w: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ticket</w:t>
            </w:r>
          </w:p>
        </w:tc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27</w:t>
            </w:r>
          </w:p>
        </w:tc>
      </w:tr>
      <w:tr w:rsidR="00754672"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sunglasses</w:t>
            </w:r>
          </w:p>
        </w:tc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28</w:t>
            </w:r>
          </w:p>
        </w:tc>
      </w:tr>
      <w:tr w:rsidR="00754672"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a lamp</w:t>
            </w:r>
          </w:p>
        </w:tc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29</w:t>
            </w:r>
          </w:p>
        </w:tc>
      </w:tr>
      <w:tr w:rsidR="00754672"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a notebook</w:t>
            </w:r>
          </w:p>
        </w:tc>
        <w:tc>
          <w:tcPr>
            <w:tcW w:w="4320" w:type="dxa"/>
          </w:tcPr>
          <w:p w:rsidR="00754672" w:rsidRPr="00991A5E" w:rsidRDefault="001E096A" w:rsidP="00991A5E">
            <w:pPr>
              <w:jc w:val="center"/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91A5E">
              <w:rPr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30</w:t>
            </w:r>
          </w:p>
        </w:tc>
      </w:tr>
    </w:tbl>
    <w:p w:rsidR="00000000" w:rsidRDefault="001E096A"/>
    <w:p w:rsidR="001E096A" w:rsidRDefault="001E096A"/>
    <w:p w:rsidR="001E096A" w:rsidRDefault="001E096A">
      <w:bookmarkStart w:id="0" w:name="_GoBack"/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-361950</wp:posOffset>
            </wp:positionH>
            <wp:positionV relativeFrom="paragraph">
              <wp:posOffset>-657225</wp:posOffset>
            </wp:positionV>
            <wp:extent cx="5991225" cy="834390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atsApp Image 2025-06-28 at 9.57.38 PM (1)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91225" cy="834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1E096A" w:rsidRDefault="001E096A"/>
    <w:sectPr w:rsidR="001E096A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340390B"/>
    <w:multiLevelType w:val="hybridMultilevel"/>
    <w:tmpl w:val="30AED69C"/>
    <w:lvl w:ilvl="0" w:tplc="0409000B">
      <w:start w:val="1"/>
      <w:numFmt w:val="bullet"/>
      <w:lvlText w:val="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1A75E2"/>
    <w:multiLevelType w:val="hybridMultilevel"/>
    <w:tmpl w:val="72AEDAD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1E096A"/>
    <w:rsid w:val="0029639D"/>
    <w:rsid w:val="00326F90"/>
    <w:rsid w:val="00686A10"/>
    <w:rsid w:val="00754672"/>
    <w:rsid w:val="0087115B"/>
    <w:rsid w:val="00991A5E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F4D0650"/>
  <w14:defaultImageDpi w14:val="300"/>
  <w15:docId w15:val="{61ED962A-C05C-4A00-9D18-2C622DD19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E64189C-64CD-461B-82D2-725996A9D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ahlam</cp:lastModifiedBy>
  <cp:revision>5</cp:revision>
  <dcterms:created xsi:type="dcterms:W3CDTF">2013-12-23T23:15:00Z</dcterms:created>
  <dcterms:modified xsi:type="dcterms:W3CDTF">2025-06-29T20:42:00Z</dcterms:modified>
  <cp:category/>
</cp:coreProperties>
</file>